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93AE62">
      <w:pPr>
        <w:spacing w:before="0" w:after="0"/>
        <w:ind w:left="120"/>
        <w:jc w:val="center"/>
      </w:pPr>
      <w:bookmarkStart w:id="0" w:name="block-60594439"/>
    </w:p>
    <w:p w14:paraId="6756FBC4">
      <w:pPr>
        <w:rPr>
          <w:rFonts w:hint="default"/>
          <w:lang w:val="ru-RU"/>
        </w:rPr>
        <w:sectPr>
          <w:pgSz w:w="11906" w:h="16383"/>
          <w:cols w:space="720" w:num="1"/>
        </w:sectPr>
      </w:pPr>
      <w:bookmarkStart w:id="1" w:name="block-60594439"/>
      <w:r>
        <w:rPr>
          <w:rFonts w:hint="default"/>
          <w:lang w:val="ru-RU"/>
        </w:rPr>
        <w:drawing>
          <wp:inline distT="0" distB="0" distL="114300" distR="114300">
            <wp:extent cx="5268595" cy="7450455"/>
            <wp:effectExtent l="0" t="0" r="8255" b="17145"/>
            <wp:docPr id="1" name="Изображение 1" descr="тит.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тит.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45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bookmarkEnd w:id="1"/>
    <w:p w14:paraId="5EDC6126">
      <w:pPr>
        <w:spacing w:before="0" w:after="0" w:line="264" w:lineRule="auto"/>
        <w:ind w:firstLine="600"/>
        <w:jc w:val="both"/>
      </w:pPr>
      <w:bookmarkStart w:id="2" w:name="block-60594438"/>
      <w:r>
        <w:rPr>
          <w:rFonts w:ascii="Times New Roman" w:hAnsi="Times New Roman"/>
          <w:b w:val="0"/>
          <w:i w:val="0"/>
          <w:color w:val="000000"/>
          <w:sz w:val="28"/>
        </w:rPr>
        <w:t>Федеральная рабочая программа по учебному предмету «Окружающий мир» (предметная область «Обществознание и естествознание» («Окружающий мир») (далее соответственно – программа по окружающему миру, окружающий мир) включает пояснительную записку, содержание обучения, планируемые результаты освоения программы,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учебному предмету «Окружающий мир».</w:t>
      </w:r>
    </w:p>
    <w:p w14:paraId="63061FD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6024589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 </w:t>
      </w:r>
    </w:p>
    <w:p w14:paraId="7F06C79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30F3F9CA">
      <w:pPr>
        <w:spacing w:before="0" w:after="0" w:line="264" w:lineRule="auto"/>
        <w:ind w:left="120"/>
        <w:jc w:val="left"/>
      </w:pPr>
    </w:p>
    <w:p w14:paraId="4EABE798">
      <w:pPr>
        <w:spacing w:before="0" w:after="0" w:line="264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ПОЯСНИТЕЛЬНАЯ ЗАПИСКА </w:t>
      </w:r>
    </w:p>
    <w:p w14:paraId="193C3001">
      <w:pPr>
        <w:spacing w:before="0" w:after="0" w:line="264" w:lineRule="auto"/>
        <w:ind w:left="120"/>
        <w:jc w:val="both"/>
      </w:pPr>
    </w:p>
    <w:p w14:paraId="63EA072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к результатам освоения ООП НОО, представленных в ФГОС НОО и федеральной рабочей программы воспитания.</w:t>
      </w:r>
    </w:p>
    <w:p w14:paraId="5EDE525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5E7A1631"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нравственно-этических понятий, представленных в содержании программы по окружающему миру;</w:t>
      </w:r>
    </w:p>
    <w:p w14:paraId="0F81F2CD"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10550CE5"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4323E156"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69EFEA5F"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14:paraId="0BCC284A"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260C30B8"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обогащение духовного опыта обучающихся, развитие способности ребёнка /к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165D3D54"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283DFA5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3368DDF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14:paraId="3CDDAC30">
      <w:pPr>
        <w:numPr>
          <w:ilvl w:val="0"/>
          <w:numId w:val="2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раскрытие роли человека в природе и обществе;</w:t>
      </w:r>
    </w:p>
    <w:p w14:paraId="465F445B">
      <w:pPr>
        <w:numPr>
          <w:ilvl w:val="0"/>
          <w:numId w:val="2"/>
        </w:numPr>
        <w:spacing w:before="0" w:after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296855A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Общее число часов, рекомендованных для изучения окружающего мира, ‒ </w:t>
      </w:r>
      <w:bookmarkStart w:id="3" w:name="068b5492-f5c6-418c-9f3d-480525df396e"/>
      <w:r>
        <w:rPr>
          <w:rFonts w:ascii="Times New Roman" w:hAnsi="Times New Roman"/>
          <w:b w:val="0"/>
          <w:i w:val="0"/>
          <w:color w:val="000000"/>
          <w:sz w:val="28"/>
        </w:rPr>
        <w:t>270 часов</w:t>
      </w:r>
      <w:bookmarkEnd w:id="3"/>
      <w:r>
        <w:rPr>
          <w:rFonts w:ascii="Times New Roman" w:hAnsi="Times New Roman"/>
          <w:b w:val="0"/>
          <w:i w:val="0"/>
          <w:color w:val="000000"/>
          <w:sz w:val="28"/>
        </w:rPr>
        <w:t xml:space="preserve"> (два часа в неделю в каждом классе): 1 класс – </w:t>
      </w:r>
      <w:bookmarkStart w:id="4" w:name="ed7f0363-2dd2-42cc-a712-86adf9036dbf"/>
      <w:r>
        <w:rPr>
          <w:rFonts w:ascii="Times New Roman" w:hAnsi="Times New Roman"/>
          <w:b w:val="0"/>
          <w:i w:val="0"/>
          <w:color w:val="000000"/>
          <w:sz w:val="28"/>
        </w:rPr>
        <w:t>66 часов</w:t>
      </w:r>
      <w:bookmarkEnd w:id="4"/>
      <w:r>
        <w:rPr>
          <w:rFonts w:ascii="Times New Roman" w:hAnsi="Times New Roman"/>
          <w:b w:val="0"/>
          <w:i w:val="0"/>
          <w:color w:val="000000"/>
          <w:sz w:val="28"/>
        </w:rPr>
        <w:t xml:space="preserve">, 2 класс – 68 часов, 3 класс – 68 часов, 4 класс – 68 часов. </w:t>
      </w:r>
    </w:p>
    <w:p w14:paraId="14E9336A">
      <w:pPr>
        <w:sectPr>
          <w:pgSz w:w="11906" w:h="16383"/>
          <w:cols w:space="720" w:num="1"/>
        </w:sectPr>
      </w:pPr>
      <w:bookmarkStart w:id="5" w:name="block-60594438"/>
    </w:p>
    <w:bookmarkEnd w:id="2"/>
    <w:bookmarkEnd w:id="5"/>
    <w:p w14:paraId="00CD0D69">
      <w:pPr>
        <w:spacing w:before="0" w:after="0" w:line="264" w:lineRule="auto"/>
        <w:ind w:left="120"/>
        <w:jc w:val="both"/>
      </w:pPr>
      <w:bookmarkStart w:id="6" w:name="block-60594441"/>
      <w:r>
        <w:rPr>
          <w:rFonts w:ascii="Times New Roman" w:hAnsi="Times New Roman"/>
          <w:b/>
          <w:i w:val="0"/>
          <w:color w:val="000000"/>
          <w:sz w:val="28"/>
        </w:rPr>
        <w:t>СОДЕРЖАНИЕ ОБУЧЕНИЯ</w:t>
      </w:r>
    </w:p>
    <w:p w14:paraId="5883690D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3 КЛАСС</w:t>
      </w:r>
    </w:p>
    <w:p w14:paraId="0DE2A25E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Человек и общество.</w:t>
      </w:r>
    </w:p>
    <w:p w14:paraId="152CA4F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‒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74C7C28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32D88EC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5156F96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5B4D721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 w14:paraId="3900071B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Человек и природа.</w:t>
      </w:r>
    </w:p>
    <w:p w14:paraId="31D497E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Методы изучения природы. Карта мира. Материки и части света. </w:t>
      </w:r>
    </w:p>
    <w:p w14:paraId="6F2F04E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 </w:t>
      </w:r>
    </w:p>
    <w:p w14:paraId="6CBF3AC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4E401D1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Первоначальные представления о бактериях. </w:t>
      </w:r>
    </w:p>
    <w:p w14:paraId="7F840B5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Грибы: строение шляпочных грибов. Грибы съедобные и несъедобные. </w:t>
      </w:r>
    </w:p>
    <w:p w14:paraId="52ED133A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1F031B08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5CFD15C2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55EA6F51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16696AEA">
      <w:pPr>
        <w:spacing w:before="0" w:after="0" w:line="252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Правила безопасной жизнедеятельности.</w:t>
      </w:r>
    </w:p>
    <w:p w14:paraId="5ED0E746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</w:t>
      </w:r>
    </w:p>
    <w:p w14:paraId="0427A4D1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</w:t>
      </w:r>
    </w:p>
    <w:p w14:paraId="168E0607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 </w:t>
      </w:r>
    </w:p>
    <w:p w14:paraId="5097C48B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Безопасность в Интернете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«Интернет».</w:t>
      </w:r>
    </w:p>
    <w:p w14:paraId="7D9F6C14">
      <w:pPr>
        <w:spacing w:before="0" w:after="0" w:line="252" w:lineRule="auto"/>
        <w:ind w:left="120"/>
        <w:jc w:val="both"/>
      </w:pPr>
    </w:p>
    <w:p w14:paraId="01E5FF25">
      <w:pPr>
        <w:spacing w:before="0" w:after="0" w:line="252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УНИВЕРСАЛЬНЫЕ УЧЕБНЫЕ ДЕЙСТВИЯ </w:t>
      </w:r>
    </w:p>
    <w:p w14:paraId="1DA0762F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78F0A10A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Познавательные универсальные учебные действия</w:t>
      </w:r>
    </w:p>
    <w:p w14:paraId="7E99D6D0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и исследовательские действия:</w:t>
      </w:r>
    </w:p>
    <w:p w14:paraId="65ACCC35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</w:p>
    <w:p w14:paraId="28E3F535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зависимость между внешним видом, особенностями поведения и условиями жизни животного;</w:t>
      </w:r>
    </w:p>
    <w:p w14:paraId="4FC9E57B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(в процессе рассматривания объектов и явлений) существенные признаки и отношения между объектами и явлениями;</w:t>
      </w:r>
    </w:p>
    <w:p w14:paraId="2675DCD5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моделировать цепи питания в природном сообществе;</w:t>
      </w:r>
    </w:p>
    <w:p w14:paraId="2A28EEEE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понятия «век», «столетие», «историческое время»;</w:t>
      </w:r>
    </w:p>
    <w:p w14:paraId="15B492E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соотносить историческое событие с датой (историческим периодом).</w:t>
      </w:r>
    </w:p>
    <w:p w14:paraId="288555EF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Работа с информацией:</w:t>
      </w:r>
    </w:p>
    <w:p w14:paraId="3CB4E4C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</w:t>
      </w:r>
    </w:p>
    <w:p w14:paraId="69F3F91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читать несложные планы, соотносить условные обозначения с изображёнными объектами;</w:t>
      </w:r>
    </w:p>
    <w:p w14:paraId="3090752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по предложению учителя информацию в разных источниках: текстах, таблицах, схемах, в том числе в Интернете (в условиях контролируемого входа); </w:t>
      </w:r>
    </w:p>
    <w:p w14:paraId="3242B27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правила безопасности при работе в информационной среде.</w:t>
      </w:r>
    </w:p>
    <w:p w14:paraId="002ECAD1">
      <w:pPr>
        <w:spacing w:before="0" w:after="0" w:line="257" w:lineRule="auto"/>
        <w:ind w:left="120"/>
        <w:jc w:val="both"/>
      </w:pPr>
    </w:p>
    <w:p w14:paraId="6F3C1254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Коммуникативные универсальные учебные действия:</w:t>
      </w:r>
    </w:p>
    <w:p w14:paraId="582B380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ориентироваться в понятиях, соотносить понятия и термины с их краткой характеристикой: </w:t>
      </w:r>
    </w:p>
    <w:p w14:paraId="19AC96E7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понятия и термины, связанные с социальным миром (безопасность, семейный бюджет, памятник культуры);</w:t>
      </w:r>
    </w:p>
    <w:p w14:paraId="289E4E9B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понятия и термины, связанные с миром природы (планета, материк, океан, модель Земли, царство природы, природное сообщество, цепь питания, Красная книга);</w:t>
      </w:r>
    </w:p>
    <w:p w14:paraId="0A517236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понятия и термины, связанные с безопасной жизнедеятельностью (знаки дорожного движения, дорожные ловушки, опасные ситуации, предвидение);</w:t>
      </w:r>
    </w:p>
    <w:p w14:paraId="4F2C618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описывать (характеризовать) условия жизни на Земле;</w:t>
      </w:r>
    </w:p>
    <w:p w14:paraId="186FF78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описывать схожие, различные, индивидуальные признаки на основе сравнения объектов природы;</w:t>
      </w:r>
    </w:p>
    <w:p w14:paraId="190241F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приводить примеры, кратко характеризовать представителей разных царств природы;</w:t>
      </w:r>
    </w:p>
    <w:p w14:paraId="5845D4C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признаки (характеризовать) животного (растения) как живого организма;</w:t>
      </w:r>
    </w:p>
    <w:p w14:paraId="365A87B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 w14:paraId="57E76FA2">
      <w:pPr>
        <w:spacing w:before="0" w:after="0" w:line="257" w:lineRule="auto"/>
        <w:ind w:left="120"/>
        <w:jc w:val="both"/>
      </w:pPr>
    </w:p>
    <w:p w14:paraId="2DCEA884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Регулятивные универсальные учебные действия:</w:t>
      </w:r>
    </w:p>
    <w:p w14:paraId="6953A4D5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планировать шаги по решению учебной задачи, контролировать свои действия (при небольшой помощи учителя);</w:t>
      </w:r>
    </w:p>
    <w:p w14:paraId="1D14A5FE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 w14:paraId="07B4722F">
      <w:pPr>
        <w:spacing w:before="0" w:after="0" w:line="257" w:lineRule="auto"/>
        <w:ind w:left="120"/>
        <w:jc w:val="both"/>
      </w:pPr>
    </w:p>
    <w:p w14:paraId="13F8716B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Совместная деятельность:</w:t>
      </w:r>
    </w:p>
    <w:p w14:paraId="49F3D12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участвовать в совместной деятельности, выполнять роли руководителя (лидера), подчинённого; </w:t>
      </w:r>
    </w:p>
    <w:p w14:paraId="4C610BA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результаты деятельности участников, положительно реагировать на советы и замечания в свой адрес;</w:t>
      </w:r>
    </w:p>
    <w:p w14:paraId="7B71D23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общения.</w:t>
      </w:r>
    </w:p>
    <w:p w14:paraId="5F7EEE53">
      <w:pPr>
        <w:spacing w:before="0" w:after="0"/>
        <w:ind w:left="120"/>
        <w:jc w:val="both"/>
      </w:pPr>
    </w:p>
    <w:p w14:paraId="5901956F">
      <w:pPr>
        <w:spacing w:before="0" w:after="0" w:line="257" w:lineRule="auto"/>
        <w:ind w:left="120"/>
        <w:jc w:val="both"/>
      </w:pPr>
    </w:p>
    <w:bookmarkEnd w:id="6"/>
    <w:p w14:paraId="1A08C75F">
      <w:pPr>
        <w:spacing w:before="0" w:after="0"/>
        <w:ind w:left="120"/>
        <w:jc w:val="both"/>
      </w:pPr>
      <w:bookmarkStart w:id="7" w:name="block-60594442"/>
      <w:r>
        <w:rPr>
          <w:rFonts w:ascii="Times New Roman" w:hAnsi="Times New Roman"/>
          <w:b/>
          <w:i w:val="0"/>
          <w:color w:val="000000"/>
          <w:sz w:val="28"/>
        </w:rPr>
        <w:t>ПЛАНИРУЕМЫЕ РЕЗУЛЬТАТЫ ОСВОЕНИЯ ПРОГРАММЫ ПО ОКРУЖАЮЩЕМУ МИРУ НА УРОВНЕ НАЧАЛЬНОГО ОБЩЕГО ОБРАЗОВАНИЯ</w:t>
      </w:r>
    </w:p>
    <w:p w14:paraId="10C20353">
      <w:pPr>
        <w:spacing w:before="0" w:after="0" w:line="257" w:lineRule="auto"/>
        <w:ind w:left="120"/>
        <w:jc w:val="both"/>
      </w:pPr>
    </w:p>
    <w:p w14:paraId="6DF30BBD">
      <w:pPr>
        <w:spacing w:before="0" w:after="0" w:line="269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</w:p>
    <w:p w14:paraId="2DEEFDA6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Личностные результаты освоения программы по окружающему миру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0261BBC7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>гражданско-патриотического воспитания:</w:t>
      </w:r>
    </w:p>
    <w:p w14:paraId="043BC045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становление ценностного отношения к своей Родине – России; понимание особой роли многонациональной России в современном мире;</w:t>
      </w:r>
    </w:p>
    <w:p w14:paraId="18B8C975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14:paraId="399931CE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сопричастность к прошлому, настоящему и будущему своей страны и родного края;</w:t>
      </w:r>
    </w:p>
    <w:p w14:paraId="27DC3650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проявление интереса к истории и многонациональной культуре своей страны, уважения к своему и другим народам;</w:t>
      </w:r>
    </w:p>
    <w:p w14:paraId="0711DB00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 w14:paraId="40509F03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2)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>духовно-нравственного воспитания:</w:t>
      </w:r>
    </w:p>
    <w:p w14:paraId="3742DC97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проявление культуры общения, уважительного отношения к людям, их взглядам, признанию их индивидуальности;</w:t>
      </w:r>
    </w:p>
    <w:p w14:paraId="5DA14254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14:paraId="3F5E93B3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14:paraId="23BD01B8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3)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>эстетического воспитания:</w:t>
      </w:r>
    </w:p>
    <w:p w14:paraId="3CBA0553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14:paraId="60062BDC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14:paraId="7FB835E8">
      <w:pPr>
        <w:numPr>
          <w:ilvl w:val="0"/>
          <w:numId w:val="3"/>
        </w:numPr>
        <w:spacing w:before="0" w:after="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4)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pacing w:val="-6"/>
          <w:sz w:val="28"/>
        </w:rPr>
        <w:t>физического воспитания, формирования культуры здоровья и эмоционального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благополучия:</w:t>
      </w:r>
    </w:p>
    <w:p w14:paraId="0258A332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14:paraId="43874727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приобретение опыта эмоционального отношения к среде обитания, бережное отношение к физическому и психическому здоровью;</w:t>
      </w:r>
    </w:p>
    <w:p w14:paraId="5E32DCCF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5)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>трудового воспитания:</w:t>
      </w:r>
    </w:p>
    <w:p w14:paraId="648FB67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14:paraId="03451EEA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6)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>экологического воспитания:</w:t>
      </w:r>
    </w:p>
    <w:p w14:paraId="52466F1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вред природе;</w:t>
      </w:r>
    </w:p>
    <w:p w14:paraId="17F1AAE1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>ценности научного познания:</w:t>
      </w:r>
    </w:p>
    <w:p w14:paraId="130E037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14:paraId="36F1ABA7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14:paraId="21356679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</w:p>
    <w:p w14:paraId="2314DF77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02567C07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Познавательные универсальные учебные действия</w:t>
      </w:r>
    </w:p>
    <w:p w14:paraId="0900FE07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действия:</w:t>
      </w:r>
    </w:p>
    <w:p w14:paraId="4024F862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14:paraId="6E06F0F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 w14:paraId="3844690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объекты окружающего мира, устанавливать основания для сравнения, устанавливать аналогии;</w:t>
      </w:r>
    </w:p>
    <w:p w14:paraId="219D947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объединять части объекта (объекты) по определённому признаку;</w:t>
      </w:r>
    </w:p>
    <w:p w14:paraId="21A58EB1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существенный признак для классификации, классифицировать предложенные объекты;</w:t>
      </w:r>
    </w:p>
    <w:p w14:paraId="6967DFD2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14:paraId="5090A885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алгоритма.</w:t>
      </w:r>
    </w:p>
    <w:p w14:paraId="06141789">
      <w:pPr>
        <w:spacing w:before="0" w:after="0" w:line="269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253E603E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06918BEF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интерес к экспериментам, проводимым под руководством учителя;</w:t>
      </w:r>
    </w:p>
    <w:p w14:paraId="36BAEDA1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14:paraId="6D248FBE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14:paraId="0F645D1B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другие);</w:t>
      </w:r>
    </w:p>
    <w:p w14:paraId="0A0AC6E9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‒ целое, причина ‒ следствие);</w:t>
      </w:r>
    </w:p>
    <w:p w14:paraId="3F2962BB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14:paraId="46AAF145">
      <w:pPr>
        <w:spacing w:before="0" w:after="0" w:line="269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Работа с информацией:</w:t>
      </w:r>
    </w:p>
    <w:p w14:paraId="76B42AD0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</w:p>
    <w:p w14:paraId="0E30B7C6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в предложенном источнике информацию, представленную в явном виде, согласно заданному алгоритму;</w:t>
      </w:r>
    </w:p>
    <w:p w14:paraId="21BF20C0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 w14:paraId="19121FCC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и использовать для решения учебных задач текстовую, графическую, аудиовизуальную информацию;</w:t>
      </w:r>
    </w:p>
    <w:p w14:paraId="1A155F78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читать и интерпретировать графически представленную информацию: схему, таблицу, иллюстрацию;</w:t>
      </w:r>
    </w:p>
    <w:p w14:paraId="4F8357C6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</w:t>
      </w:r>
    </w:p>
    <w:p w14:paraId="50E98DF3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14:paraId="0D8CE0E9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68061CE2">
      <w:pPr>
        <w:spacing w:before="0" w:after="0" w:line="252" w:lineRule="auto"/>
        <w:ind w:left="120"/>
        <w:jc w:val="both"/>
      </w:pPr>
    </w:p>
    <w:p w14:paraId="61AF7F2D">
      <w:pPr>
        <w:spacing w:before="0" w:after="0" w:line="252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Коммуникативные универсальные учебные действия</w:t>
      </w:r>
    </w:p>
    <w:p w14:paraId="1B10AFA7">
      <w:pPr>
        <w:spacing w:before="0" w:after="0" w:line="252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Общение:</w:t>
      </w:r>
    </w:p>
    <w:p w14:paraId="737D04F1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процессе диалогов задавать вопросы, высказывать суждения, оценивать выступления участников;</w:t>
      </w:r>
    </w:p>
    <w:p w14:paraId="3324EAC6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14:paraId="3FD03184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правила ведения диалога и дискуссии; проявлять уважительное отношение к собеседнику;</w:t>
      </w:r>
    </w:p>
    <w:p w14:paraId="77CF336D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14:paraId="28DEF5C8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14:paraId="1376CFD7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14:paraId="4C41B1A3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14:paraId="54F0F271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подготавливать небольшие публичные выступления с возможной презентацией (текст, рисунки, фото, плакаты и другие) к тексту выступления.</w:t>
      </w:r>
    </w:p>
    <w:p w14:paraId="01C4ECF8">
      <w:pPr>
        <w:spacing w:before="0" w:after="0" w:line="252" w:lineRule="auto"/>
        <w:ind w:left="120"/>
        <w:jc w:val="both"/>
      </w:pPr>
    </w:p>
    <w:p w14:paraId="2DB1483E">
      <w:pPr>
        <w:spacing w:before="0" w:after="0" w:line="252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Регулятивные универсальные учебные действия</w:t>
      </w:r>
    </w:p>
    <w:p w14:paraId="38129818">
      <w:pPr>
        <w:spacing w:before="0" w:after="0" w:line="252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Самоорганизация:</w:t>
      </w:r>
    </w:p>
    <w:p w14:paraId="10380D96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планировать самостоятельно или с помощью учителя действия по решению учебной задачи;</w:t>
      </w:r>
    </w:p>
    <w:p w14:paraId="394DCA7C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выстраивать последовательность выбранных действий и операций.</w:t>
      </w:r>
    </w:p>
    <w:p w14:paraId="3EE17AFD">
      <w:pPr>
        <w:spacing w:before="0" w:after="0" w:line="252" w:lineRule="auto"/>
        <w:ind w:left="120"/>
        <w:jc w:val="both"/>
      </w:pPr>
    </w:p>
    <w:p w14:paraId="7F6CD1ED">
      <w:pPr>
        <w:spacing w:before="0" w:after="0" w:line="252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Самоконтроль и самооценка:</w:t>
      </w:r>
    </w:p>
    <w:p w14:paraId="50557589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контроль процесса и результата своей деятельности;</w:t>
      </w:r>
    </w:p>
    <w:p w14:paraId="051BC7AE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ошибки в своей работе и устанавливать их причины; </w:t>
      </w:r>
    </w:p>
    <w:p w14:paraId="028C13AE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корректировать свои действия при необходимости (с небольшой помощью учителя);</w:t>
      </w:r>
    </w:p>
    <w:p w14:paraId="46058F5A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 w14:paraId="70170AAC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объективно оценивать результаты своей деятельности, соотносить свою оценку с оценкой учителя;</w:t>
      </w:r>
    </w:p>
    <w:p w14:paraId="287EED00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4"/>
          <w:sz w:val="28"/>
        </w:rPr>
        <w:t>оценивать целесообразность выбранных способов действия, при необходимости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корректировать их.</w:t>
      </w:r>
    </w:p>
    <w:p w14:paraId="3D47D695">
      <w:pPr>
        <w:spacing w:before="0" w:after="0" w:line="257" w:lineRule="auto"/>
        <w:ind w:left="120"/>
        <w:jc w:val="both"/>
      </w:pPr>
    </w:p>
    <w:p w14:paraId="1235833B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Совместная деятельность:</w:t>
      </w:r>
    </w:p>
    <w:p w14:paraId="576C41B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14:paraId="74D83A9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14:paraId="34ABF855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готовность руководить, выполнять поручения, подчиняться;</w:t>
      </w:r>
    </w:p>
    <w:p w14:paraId="44A3AD1B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</w:t>
      </w:r>
    </w:p>
    <w:p w14:paraId="5A82428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ответственно выполнять свою часть работы.</w:t>
      </w:r>
    </w:p>
    <w:p w14:paraId="73F9E569">
      <w:pPr>
        <w:spacing w:before="0" w:after="0"/>
        <w:ind w:left="120"/>
        <w:jc w:val="both"/>
      </w:pPr>
    </w:p>
    <w:p w14:paraId="36935CE6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</w:t>
      </w:r>
    </w:p>
    <w:p w14:paraId="49C24306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3 классе</w:t>
      </w:r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>обучающийся научится:</w:t>
      </w:r>
    </w:p>
    <w:p w14:paraId="44AA565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государственную символику Российской Федерации (гимн, герб, флаг);</w:t>
      </w:r>
    </w:p>
    <w:p w14:paraId="0B23392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уважение к государственным символам России и своего региона;</w:t>
      </w:r>
    </w:p>
    <w:p w14:paraId="0331715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14:paraId="23FADD6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</w:p>
    <w:p w14:paraId="25A5C6E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показывать на карте мира материки, изученные страны мира;</w:t>
      </w:r>
    </w:p>
    <w:p w14:paraId="066371DF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расходы и доходы семейного бюджета;</w:t>
      </w:r>
    </w:p>
    <w:p w14:paraId="36CD923E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изученные объекты природы по их описанию, рисункам и фотографиям, различать их в окружающем мире;</w:t>
      </w:r>
    </w:p>
    <w:p w14:paraId="2A86F77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14:paraId="5A3F6E4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группировать изученные объекты живой и неживой природы, проводить простейшую классификацию;</w:t>
      </w:r>
    </w:p>
    <w:p w14:paraId="0B5C0196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по заданному количеству признаков объекты живой и неживой природы;</w:t>
      </w:r>
    </w:p>
    <w:p w14:paraId="43349655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14:paraId="7EA8B63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различные источники информации о природе и обществе для поиска и извлечения информации, ответов на вопросы;</w:t>
      </w:r>
    </w:p>
    <w:p w14:paraId="7A16204F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14:paraId="04A4727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14:paraId="152A35C3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</w:p>
    <w:p w14:paraId="4F8EEFF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правила безопасного поведения пассажира железнодорожного, водного и авиатранспорта;</w:t>
      </w:r>
    </w:p>
    <w:p w14:paraId="56277AF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5D462E0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основы профилактики заболеваний;</w:t>
      </w:r>
    </w:p>
    <w:p w14:paraId="504C501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правила безопасного поведения во дворе жилого дома;</w:t>
      </w:r>
    </w:p>
    <w:p w14:paraId="1DAF81C5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правила нравственного поведения на природе;</w:t>
      </w:r>
    </w:p>
    <w:p w14:paraId="1B2CC14B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информационно-коммуникационную сеть «Интернет»; </w:t>
      </w:r>
    </w:p>
    <w:p w14:paraId="0584D73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 w14:paraId="23BE497C">
      <w:pPr>
        <w:sectPr>
          <w:pgSz w:w="11906" w:h="16383"/>
          <w:cols w:space="720" w:num="1"/>
        </w:sectPr>
      </w:pPr>
      <w:bookmarkStart w:id="8" w:name="block-60594442"/>
    </w:p>
    <w:bookmarkEnd w:id="7"/>
    <w:bookmarkEnd w:id="8"/>
    <w:p w14:paraId="647EAB50">
      <w:pPr>
        <w:spacing w:before="0" w:after="0"/>
        <w:ind w:left="120"/>
        <w:jc w:val="left"/>
      </w:pPr>
      <w:bookmarkStart w:id="9" w:name="block-60594440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557F30BB">
      <w:r>
        <w:rPr>
          <w:rFonts w:ascii="Times New Roman" w:hAnsi="Times New Roman"/>
          <w:b/>
          <w:i w:val="0"/>
          <w:color w:val="000000"/>
          <w:sz w:val="28"/>
        </w:rPr>
        <w:t xml:space="preserve"> 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9"/>
        <w:gridCol w:w="4067"/>
        <w:gridCol w:w="1517"/>
        <w:gridCol w:w="1622"/>
        <w:gridCol w:w="1694"/>
        <w:gridCol w:w="2837"/>
      </w:tblGrid>
      <w:tr w14:paraId="1BB338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7FE1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4C97D763"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988D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D59D532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D26E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AC8D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246E369">
            <w:pPr>
              <w:spacing w:before="0" w:after="0"/>
              <w:ind w:left="135"/>
              <w:jc w:val="left"/>
            </w:pPr>
          </w:p>
        </w:tc>
      </w:tr>
      <w:tr w14:paraId="35F9A0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74A375D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2D9A7C3">
            <w:pPr>
              <w:jc w:val="left"/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0A78B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0AAAF2B7"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97FE2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6C614CAD"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03CBC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09B99A5D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31BB725">
            <w:pPr>
              <w:jc w:val="left"/>
            </w:pPr>
          </w:p>
        </w:tc>
      </w:tr>
      <w:tr w14:paraId="56ABEC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721C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Человек и общество</w:t>
            </w:r>
          </w:p>
        </w:tc>
      </w:tr>
      <w:tr w14:paraId="74F4DE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400D6A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ED8ED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743200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ECF60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1B625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71D8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037F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2CAC7D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97D2B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Семья - коллектив близких, родных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F0F19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30F59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FA521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5EC3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2460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09110B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997A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Страны и народы мира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844726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FC5FB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A1479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9AA3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6D9D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43BE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BEBB8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9CD54D">
            <w:pPr>
              <w:jc w:val="left"/>
            </w:pPr>
          </w:p>
        </w:tc>
      </w:tr>
      <w:tr w14:paraId="12A948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5784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Человек и природа</w:t>
            </w:r>
          </w:p>
        </w:tc>
      </w:tr>
      <w:tr w14:paraId="55D713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E5768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E0DA6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Методы изучения природы. Разнообразие веществ в окружающем мире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EDB28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7676B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4E3A5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1791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4FA1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33352F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5B2CF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D4A70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F7247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64792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73BEF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CC10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3B9E38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E29E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4E157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2D228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4EB513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4DF1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D9D9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627320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3FB9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4562F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54390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01536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55AE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8A61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79E325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C6E93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B64EA6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101A4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CFC7B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A2F2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1B6AB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FA0779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7631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580BB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F8504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11F7C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26F9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22ED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A6C8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CFD50D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2318F9">
            <w:pPr>
              <w:jc w:val="left"/>
            </w:pPr>
          </w:p>
        </w:tc>
      </w:tr>
      <w:tr w14:paraId="03F408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9225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Правила безопасной жизнедеятельности</w:t>
            </w:r>
          </w:p>
        </w:tc>
      </w:tr>
      <w:tr w14:paraId="09FA12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6C19A2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8E365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53A3D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3A49A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2CE28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4F13E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F7CB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2D9BD4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B6FEB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безопасного поведения пассажира. Безопасность в сети "Интернет"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E85FB7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B6CD3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1D920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6A2D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BC21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CBFA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2CA99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411B3B">
            <w:pPr>
              <w:jc w:val="left"/>
            </w:pPr>
          </w:p>
        </w:tc>
      </w:tr>
      <w:tr w14:paraId="0CA2F0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D154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B7857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587F7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9BD13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AD6FA5">
            <w:pPr>
              <w:spacing w:before="0" w:after="0"/>
              <w:ind w:left="135"/>
              <w:jc w:val="left"/>
            </w:pPr>
          </w:p>
        </w:tc>
      </w:tr>
      <w:tr w14:paraId="25C91A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563B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0289A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9BD01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6C451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EF526E">
            <w:pPr>
              <w:jc w:val="left"/>
            </w:pPr>
          </w:p>
        </w:tc>
      </w:tr>
    </w:tbl>
    <w:p w14:paraId="0D3B95D6">
      <w:pPr>
        <w:sectPr>
          <w:pgSz w:w="16383" w:h="11906" w:orient="landscape"/>
          <w:cols w:space="720" w:num="1"/>
        </w:sectPr>
      </w:pPr>
    </w:p>
    <w:p w14:paraId="5B9FC9E6"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bookmarkEnd w:id="9"/>
      <w:bookmarkStart w:id="10" w:name="block-60594444"/>
      <w:r>
        <w:rPr>
          <w:rFonts w:ascii="Times New Roman" w:hAnsi="Times New Roman"/>
          <w:b/>
          <w:i w:val="0"/>
          <w:color w:val="000000"/>
          <w:sz w:val="28"/>
        </w:rPr>
        <w:t xml:space="preserve"> ВАРИАНТ 1. ПОУРОЧНОЕ ПЛАНИРОВАНИЕ ДЛЯ ПЕДАГОГОВ, ИСПОЛЬЗУЮЩИХ УЧЕБНИК ОКРУЖАЮЩИЙ МИР, 1-4 КЛАССЫ, В 2 ЧАСТЯХ, ПЛЕШАКОВ А.А. </w:t>
      </w:r>
    </w:p>
    <w:p w14:paraId="2A8141D8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4446"/>
        <w:gridCol w:w="1104"/>
        <w:gridCol w:w="1304"/>
        <w:gridCol w:w="1394"/>
        <w:gridCol w:w="1052"/>
        <w:gridCol w:w="2848"/>
      </w:tblGrid>
      <w:tr w14:paraId="62A2CD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D858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45125F64"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F2B8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65BA58EB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137BD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062F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467CD56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BCB3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DD5BFFA">
            <w:pPr>
              <w:spacing w:before="0" w:after="0"/>
              <w:ind w:left="135"/>
              <w:jc w:val="left"/>
            </w:pPr>
          </w:p>
        </w:tc>
      </w:tr>
      <w:tr w14:paraId="4ED91A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B65CA4C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BEA6E3C">
            <w:pPr>
              <w:jc w:val="left"/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AA13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3CD4E8B7"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B77F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468D1E97"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6966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35EC1EFA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E0221B4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AEAB446">
            <w:pPr>
              <w:jc w:val="left"/>
            </w:pPr>
          </w:p>
        </w:tc>
      </w:tr>
      <w:tr w14:paraId="351A05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676B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7B82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2971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8B9D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27F5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3EB06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02.09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B86CA8">
            <w:pPr>
              <w:spacing w:before="0" w:after="0"/>
              <w:ind w:left="135"/>
              <w:jc w:val="left"/>
            </w:pPr>
          </w:p>
        </w:tc>
      </w:tr>
      <w:tr w14:paraId="384619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B9505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28FA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CC7A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59BC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84C8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CE20F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04.09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F6E1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"https://m.edsoo.ru/f840c162"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https://m.edsoo.ru/f840c162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734B2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AF10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678D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49FEA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3B82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809B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52C8B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09.09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7B8D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"https://m.edsoo.ru/f840f9fc"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https://m.edsoo.ru/f840f9fc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FDF5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BA057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55A8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FBF7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627B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FF2B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27F93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3296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"https://m.edsoo.ru/f840ff74"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https://m.edsoo.ru/f840ff74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FFDD1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0DF35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BA6E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Искусственные природные сообщества, созданные человеком –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D26E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8F33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922C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0AE25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7D24BF">
            <w:pPr>
              <w:spacing w:before="0" w:after="0"/>
              <w:ind w:left="135"/>
              <w:jc w:val="left"/>
            </w:pPr>
          </w:p>
        </w:tc>
      </w:tr>
      <w:tr w14:paraId="54E8E6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9F33D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DDBE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2651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1ED9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FEDC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EC9AC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5D2C2F">
            <w:pPr>
              <w:spacing w:before="0" w:after="0"/>
              <w:ind w:left="135"/>
              <w:jc w:val="left"/>
            </w:pPr>
          </w:p>
        </w:tc>
      </w:tr>
      <w:tr w14:paraId="70BEB2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4B94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C009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51C9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EBD4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ACAC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3AC13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9941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"https://m.edsoo.ru/f841330e"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https://m.edsoo.ru/f841330e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817C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77C4C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C7EE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1436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1695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1747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526DE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6F0C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"https://m.edsoo.ru/f84123aa"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https://m.edsoo.ru/f84123aa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C8A4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F1578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60E4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Наша Родина – Российская Федерация Государственная символика Российской Федерации. 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7B28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21F9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3E37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9B459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30.09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7A1C13">
            <w:pPr>
              <w:spacing w:before="0" w:after="0"/>
              <w:ind w:left="135"/>
              <w:jc w:val="left"/>
            </w:pPr>
          </w:p>
        </w:tc>
      </w:tr>
      <w:tr w14:paraId="30D6C8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AD10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67A2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8215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A53C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A0D4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CB87D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02.10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DE39D1">
            <w:pPr>
              <w:spacing w:before="0" w:after="0"/>
              <w:ind w:left="135"/>
              <w:jc w:val="left"/>
            </w:pPr>
          </w:p>
        </w:tc>
      </w:tr>
      <w:tr w14:paraId="7D378A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8D2E5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B2B0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006D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377F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5FFD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BC171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07.10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C5E13B">
            <w:pPr>
              <w:spacing w:before="0" w:after="0"/>
              <w:ind w:left="135"/>
              <w:jc w:val="left"/>
            </w:pPr>
          </w:p>
        </w:tc>
      </w:tr>
      <w:tr w14:paraId="40876C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0809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5C6F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157E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03D2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8DC6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8966E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09.10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2D88B0">
            <w:pPr>
              <w:spacing w:before="0" w:after="0"/>
              <w:ind w:left="135"/>
              <w:jc w:val="left"/>
            </w:pPr>
          </w:p>
        </w:tc>
      </w:tr>
      <w:tr w14:paraId="100170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C5440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E1C1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7378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8B97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A9CE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9F7C1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4212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"https://m.edsoo.ru/f840c7ca"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https://m.edsoo.ru/f840c7ca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FBD77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95ECB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FAFC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AD870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8AF8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C4F0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6445D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7153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"https://m.edsoo.ru/f840c392"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https://m.edsoo.ru/f840c392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3DD0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0BA8D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ED58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FE8C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8B8D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86F5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77F3E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693A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"https://m.edsoo.ru/f840d328"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https://m.edsoo.ru/f840d328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F435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5C1B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A8E3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33FA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F164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BEAD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7A317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E56F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"https://m.edsoo.ru/f840cb62"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https://m.edsoo.ru/f840cb62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30A4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51930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6659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7734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6CA3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C3D7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0F137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04.11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9248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"https://m.edsoo.ru/f840ce78"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https://m.edsoo.ru/f840ce78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7E7A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1B75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DA71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2E8BE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307F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F008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3AF41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06.11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5722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"https://m.edsoo.ru/f840d03a"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https://m.edsoo.ru/f840d03a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B5A7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E6D66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2A4A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31F7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013F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C6FF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BAD20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A313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"https://m.edsoo.ru/f840da26"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https://m.edsoo.ru/f840da26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B3691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D97D5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A00B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3CDE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4A09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BF4B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96C07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C352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"https://m.edsoo.ru/f840df26"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https://m.edsoo.ru/f840df26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1F59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3F745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E7CD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1B90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32AA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B2F6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A32D5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19C7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"https://m.edsoo.ru/f840e0de"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https://m.edsoo.ru/f840e0de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6AA3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F588C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D7AF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353BC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1769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684A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7CE60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53DA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"https://m.edsoo.ru/f840e282"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https://m.edsoo.ru/f840e282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3FA39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288AD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2C4B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C65F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2241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539B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75A0C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3992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"https://m.edsoo.ru/f840e41c"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https://m.edsoo.ru/f840e41c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3980D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1A1E1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3FCB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0B07C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8E91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DFC9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6D71C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27.11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D602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"https://m.edsoo.ru/f840e6a6"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https://m.edsoo.ru/f840e6a6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A04C7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F956B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BB33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92B1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BD47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2721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1BCBD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02.12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A940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"https://m.edsoo.ru/f840e85e"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https://m.edsoo.ru/f840e85e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30C4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5A67D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B9BD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6AB3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52BB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347A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0EEBC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04.12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B56E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"https://m.edsoo.ru/f840ea16"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https://m.edsoo.ru/f840ea16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6164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953C8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DD2E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F20C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F31C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C303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353E4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09.12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9B96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"https://m.edsoo.ru/f840ea16"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https://m.edsoo.ru/f840ea16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695B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09D00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ACA0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1BAD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08F1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BFDB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DC92D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20D8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"https://m.edsoo.ru/f840ebe2"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https://m.edsoo.ru/f840ebe2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6A5F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3DA9E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8647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52BE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7EBA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4E15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CFD35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011C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"https://m.edsoo.ru/f840ed90"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https://m.edsoo.ru/f840ed90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AA24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51EA9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A553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D25A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81B5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E151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D73FC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7A98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"https://m.edsoo.ru/f840ef2a"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https://m.edsoo.ru/f840ef2a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0F11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27525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BB98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A88C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D097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FE4B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B447A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F5E0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"https://m.edsoo.ru/f840fde4"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https://m.edsoo.ru/f840fde4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D557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C9954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B5FC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Повторение по теме «Многообразие растений и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8FCC9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013E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E64D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AA756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0C4A42">
            <w:pPr>
              <w:spacing w:before="0" w:after="0"/>
              <w:ind w:left="135"/>
              <w:jc w:val="left"/>
            </w:pPr>
          </w:p>
        </w:tc>
      </w:tr>
      <w:tr w14:paraId="71461D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2736F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ACC4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A1CC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27F5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7A71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F3A45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30.12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E4BE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"https://m.edsoo.ru/f840f240"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https://m.edsoo.ru/f840f240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A470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0C707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EF15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9908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3417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274C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B3098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583A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"https://m.edsoo.ru/f84104ba"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https://m.edsoo.ru/f84104ba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3226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B9080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5D91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Органы чувств,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8753C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BA09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8798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62393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A236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"https://m.edsoo.ru/f8410f78"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https://m.edsoo.ru/f8410f78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5C99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FC0D6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262E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883E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16A9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D954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B14C8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0475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"https://m.edsoo.ru/f84116c6"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https://m.edsoo.ru/f84116c6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3571A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F085A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11BE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3637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D0E1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2166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D44522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3B8E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"https://m.edsoo.ru/f8410dd4"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https://m.edsoo.ru/f8410dd4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4409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7475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A0DA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4C7B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82E7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D427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58391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FF10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"https://m.edsoo.ru/f8410aa0"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https://m.edsoo.ru/f8410aa0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C22A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0DAC9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965D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DC82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EA73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4B53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C8A61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0423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"https://m.edsoo.ru/f8410654"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https://m.edsoo.ru/f8410654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CD83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DC61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BA51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9193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5671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875D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8ACF4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8451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"https://m.edsoo.ru/f8410c3a"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https://m.edsoo.ru/f8410c3a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B4AA4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2D5A0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D512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FC28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A394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6A01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FB51A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B943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"https://m.edsoo.ru/f8410910"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https://m.edsoo.ru/f8410910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E850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6B68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CAA2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Повторение по теме «Человек – часть природы. Строение тела человека»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C5CA9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0401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AE02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F2F7B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C65EB4">
            <w:pPr>
              <w:spacing w:before="0" w:after="0"/>
              <w:ind w:left="135"/>
              <w:jc w:val="left"/>
            </w:pPr>
          </w:p>
        </w:tc>
      </w:tr>
      <w:tr w14:paraId="2369CF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CDABE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573B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безопасности во дворе жилого дома. 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077B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8B6E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EFF3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DA3B4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E26C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"https://m.edsoo.ru/f8411f90"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https://m.edsoo.ru/f8411f90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B1D46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928E8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CDA7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F7F3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7264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C4FC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A4792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09A1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"https://m.edsoo.ru/f8411dd8"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https://m.edsoo.ru/f8411dd8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90529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FC9BB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B152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2074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EFD3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29DF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C2043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EF90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"https://m.edsoo.ru/f8411c0c"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https://m.edsoo.ru/f8411c0c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8B74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0BD2D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452F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FBBAA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F564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FFA0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D6859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7E94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"https://m.edsoo.ru/f84118a6"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https://m.edsoo.ru/f84118a6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3682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5D65D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F086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6E32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364C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7DC6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491B5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12F7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"https://m.edsoo.ru/f84112c0"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https://m.edsoo.ru/f84112c0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E527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F471B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29AD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E698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CF69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606A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0E163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986B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"https://m.edsoo.ru/f841254e"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https://m.edsoo.ru/f841254e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9C27F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09E7D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7BEC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47CF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B348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0614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A8EE4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0429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"https://m.edsoo.ru/f8412706"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https://m.edsoo.ru/f8412706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ED42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77BD6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6364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0FA1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D661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CF77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1A643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43C4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"https://m.edsoo.ru/f8412896"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https://m.edsoo.ru/f8412896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C4D9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A5DD3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60D4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9E9E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C296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4005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46BD6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98924A">
            <w:pPr>
              <w:spacing w:before="0" w:after="0"/>
              <w:ind w:left="135"/>
              <w:jc w:val="left"/>
            </w:pPr>
          </w:p>
        </w:tc>
      </w:tr>
      <w:tr w14:paraId="11B22F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02165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8359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EF40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F1F4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0692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ED1402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8CC7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"https://m.edsoo.ru/f8412a1c"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https://m.edsoo.ru/f8412a1c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7A84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1160A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AFCA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BACF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B604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8163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AC768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90C802">
            <w:pPr>
              <w:spacing w:before="0" w:after="0"/>
              <w:ind w:left="135"/>
              <w:jc w:val="left"/>
            </w:pPr>
          </w:p>
        </w:tc>
      </w:tr>
      <w:tr w14:paraId="28ECB1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7225D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57BF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293B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95F8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2A0F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7C7F7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09119A">
            <w:pPr>
              <w:spacing w:before="0" w:after="0"/>
              <w:ind w:left="135"/>
              <w:jc w:val="left"/>
            </w:pPr>
          </w:p>
        </w:tc>
      </w:tr>
      <w:tr w14:paraId="4C6301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7C7DB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08F1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Семья – первый и главный коллектив в жизни человека.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EE025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5136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91FB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D1B46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1D27E5">
            <w:pPr>
              <w:spacing w:before="0" w:after="0"/>
              <w:ind w:left="135"/>
              <w:jc w:val="left"/>
            </w:pPr>
          </w:p>
        </w:tc>
      </w:tr>
      <w:tr w14:paraId="56388E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8DEE6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6ABC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7632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5967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86C4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D8E9C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0A2C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"https://m.edsoo.ru/f8412ef4"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https://m.edsoo.ru/f8412ef4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4A82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060ED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CC83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BFB4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8F60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7B84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069D2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EAE7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"https://m.edsoo.ru/f8413c3c"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https://m.edsoo.ru/f8413c3c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90D0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4D7BC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4682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4B1C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5AF8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CE0A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BC6F7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B9E1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"https://m.edsoo.ru/f8413e30"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https://m.edsoo.ru/f8413e30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4A6D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1A189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34DD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67CE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A2F1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FC98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1B792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0E91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"https://m.edsoo.ru/f84140ba"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https://m.edsoo.ru/f84140ba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4FBD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4548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2B92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B17C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EDF9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D4D0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CBEB9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46D9FF">
            <w:pPr>
              <w:spacing w:before="0" w:after="0"/>
              <w:ind w:left="135"/>
              <w:jc w:val="left"/>
            </w:pPr>
          </w:p>
        </w:tc>
      </w:tr>
      <w:tr w14:paraId="067B49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C23C6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8977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ABD2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8367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E285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510A7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E25415">
            <w:pPr>
              <w:spacing w:before="0" w:after="0"/>
              <w:ind w:left="135"/>
              <w:jc w:val="left"/>
            </w:pPr>
          </w:p>
        </w:tc>
      </w:tr>
      <w:tr w14:paraId="07B617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BD46F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BCEC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5905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CE7B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56C4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740C6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7B0715">
            <w:pPr>
              <w:spacing w:before="0" w:after="0"/>
              <w:ind w:left="135"/>
              <w:jc w:val="left"/>
            </w:pPr>
          </w:p>
        </w:tc>
      </w:tr>
      <w:tr w14:paraId="52BA49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1B3E1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8F87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73C8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D7CC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0B13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5E057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408814">
            <w:pPr>
              <w:spacing w:before="0" w:after="0"/>
              <w:ind w:left="135"/>
              <w:jc w:val="left"/>
            </w:pPr>
          </w:p>
        </w:tc>
      </w:tr>
      <w:tr w14:paraId="76F329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2CE0C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2BAF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03B9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CFD2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40FA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AF5FD3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F43A1D">
            <w:pPr>
              <w:spacing w:before="0" w:after="0"/>
              <w:ind w:left="135"/>
              <w:jc w:val="left"/>
            </w:pPr>
          </w:p>
        </w:tc>
      </w:tr>
      <w:tr w14:paraId="0C0473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F326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986F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4E3FD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A1F4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03FF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13D6F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92529E">
            <w:pPr>
              <w:spacing w:before="0" w:after="0"/>
              <w:ind w:left="135"/>
              <w:jc w:val="left"/>
            </w:pPr>
          </w:p>
        </w:tc>
      </w:tr>
      <w:tr w14:paraId="6B3047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AE632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68FD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4BB8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FA66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5F62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74A50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0FC6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"https://m.edsoo.ru/f841380e"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https://m.edsoo.ru/f841380e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8CC68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718F1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21A1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Повторение по теме «Наша Родина – Российская Федерация»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AACC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1DD13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6E6F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E29F5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AF96C7">
            <w:pPr>
              <w:spacing w:before="0" w:after="0"/>
              <w:ind w:left="135"/>
              <w:jc w:val="left"/>
            </w:pPr>
          </w:p>
        </w:tc>
      </w:tr>
      <w:tr w14:paraId="5E73BC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10C9B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8D3A2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Промежуточная аттестация за курс 3 класса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AB3F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7993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bookmarkStart w:id="15" w:name="_GoBack"/>
            <w:bookmarkEnd w:id="15"/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2AC0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E335A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601FD6">
            <w:pPr>
              <w:spacing w:before="0" w:after="0"/>
              <w:ind w:left="135"/>
              <w:jc w:val="left"/>
            </w:pPr>
          </w:p>
        </w:tc>
      </w:tr>
      <w:tr w14:paraId="52ECF2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0D44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48784A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DABA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911F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356DC7">
            <w:pPr>
              <w:jc w:val="left"/>
            </w:pPr>
          </w:p>
        </w:tc>
      </w:tr>
    </w:tbl>
    <w:p w14:paraId="75E3BCC2">
      <w:pPr>
        <w:sectPr>
          <w:pgSz w:w="16383" w:h="11906" w:orient="landscape"/>
          <w:cols w:space="720" w:num="1"/>
        </w:sectPr>
      </w:pPr>
    </w:p>
    <w:bookmarkEnd w:id="10"/>
    <w:p w14:paraId="33F6E5CC">
      <w:pPr>
        <w:sectPr>
          <w:pgSz w:w="16383" w:h="11906" w:orient="landscape"/>
          <w:cols w:space="720" w:num="1"/>
        </w:sectPr>
      </w:pPr>
      <w:bookmarkStart w:id="11" w:name="block-60594443"/>
    </w:p>
    <w:bookmarkEnd w:id="11"/>
    <w:p w14:paraId="7326C091">
      <w:pPr>
        <w:spacing w:before="199" w:after="199" w:line="336" w:lineRule="auto"/>
        <w:ind w:left="120"/>
        <w:jc w:val="left"/>
      </w:pPr>
      <w:bookmarkStart w:id="12" w:name="block-60594445"/>
      <w:r>
        <w:rPr>
          <w:rFonts w:ascii="Times New Roman" w:hAnsi="Times New Roman"/>
          <w:b/>
          <w:i w:val="0"/>
          <w:color w:val="000000"/>
          <w:sz w:val="28"/>
        </w:rPr>
        <w:t xml:space="preserve">ПРОВЕРЯЕМЫЕ ТРЕБОВАНИЯ К РЕЗУЛЬТАТАМ ОСВОЕНИЯ ОСНОВНОЙ </w:t>
      </w:r>
    </w:p>
    <w:p w14:paraId="452308A7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ОБРАЗОВАТЕЛЬНОЙ ПРОГРАММЫ</w:t>
      </w:r>
    </w:p>
    <w:p w14:paraId="2D47E2EA">
      <w:pPr>
        <w:spacing w:before="199" w:after="199"/>
        <w:ind w:left="120"/>
        <w:jc w:val="left"/>
      </w:pPr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t>3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КЛАСС</w:t>
      </w:r>
    </w:p>
    <w:tbl>
      <w:tblPr>
        <w:tblStyle w:val="7"/>
        <w:tblW w:w="0" w:type="auto"/>
        <w:tblCellSpacing w:w="0" w:type="dxa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1"/>
        <w:gridCol w:w="7656"/>
      </w:tblGrid>
      <w:tr w14:paraId="6EE4D3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1B8B99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626C0B75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14:paraId="0A3E4D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57A55E8">
            <w:pPr>
              <w:spacing w:before="0" w:after="0"/>
              <w:ind w:left="365"/>
              <w:jc w:val="left"/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67FA9161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Человек и общество</w:t>
            </w:r>
          </w:p>
        </w:tc>
      </w:tr>
      <w:tr w14:paraId="113F13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6DD5C48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6D3CCDDD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</w:t>
            </w:r>
          </w:p>
        </w:tc>
      </w:tr>
      <w:tr w14:paraId="369AE5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0BC48C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13780F3A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</w:t>
            </w:r>
          </w:p>
        </w:tc>
      </w:tr>
      <w:tr w14:paraId="0ABE5A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FA8923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0E518624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</w:t>
            </w:r>
          </w:p>
        </w:tc>
      </w:tr>
      <w:tr w14:paraId="52B4A4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E382DD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4F47954A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различать расходы и доходы семейного бюджета</w:t>
            </w:r>
          </w:p>
        </w:tc>
      </w:tr>
      <w:tr w14:paraId="002534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FC76161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1EDDCFE5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создавать по заданному плану собственные развёрнутые высказывания о человеке и обществе, сопровождая выступление иллюстрациями (презентацией)</w:t>
            </w:r>
          </w:p>
        </w:tc>
      </w:tr>
      <w:tr w14:paraId="618E1B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2A9485">
            <w:pPr>
              <w:spacing w:before="0" w:after="0"/>
              <w:ind w:left="365"/>
              <w:jc w:val="left"/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1793A16C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Человек и природа</w:t>
            </w:r>
          </w:p>
        </w:tc>
      </w:tr>
      <w:tr w14:paraId="6121AC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2ABACF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3681AA47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распознавать изученные объекты природы по их описанию, рисункам и фотографиям, различать их в окружающем мире</w:t>
            </w:r>
          </w:p>
        </w:tc>
      </w:tr>
      <w:tr w14:paraId="0E7851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6051019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26F05779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группировать изученные объекты живой и неживой природы, проводить простейшую классификацию</w:t>
            </w:r>
          </w:p>
        </w:tc>
      </w:tr>
      <w:tr w14:paraId="7173FD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F7B1F4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499F484D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сравнивать по заданному количеству признаков объекты живой и неживой природы</w:t>
            </w:r>
          </w:p>
        </w:tc>
      </w:tr>
      <w:tr w14:paraId="22EE68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FC90D5A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2C008F7F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описывать на основе предложенного плана изученные объекты и явления природы, выделяя их существенные признаки и характерные свойства</w:t>
            </w:r>
          </w:p>
        </w:tc>
      </w:tr>
      <w:tr w14:paraId="28AA83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D2509B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77698FAF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</w:t>
            </w:r>
          </w:p>
        </w:tc>
      </w:tr>
      <w:tr w14:paraId="19C011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E81113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384CC946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показывать на карте мира материки, изученные страны мира</w:t>
            </w:r>
          </w:p>
        </w:tc>
      </w:tr>
      <w:tr w14:paraId="3537BA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C796655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1499AED2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фиксировать результаты наблюдений, опытной работы, в процессе коллективной деятельности обобщать полученные результаты и делать выводы</w:t>
            </w:r>
          </w:p>
        </w:tc>
      </w:tr>
      <w:tr w14:paraId="15CEA3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6ABBDF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1AB84EF3">
            <w:pPr>
              <w:spacing w:before="0" w:after="0" w:line="312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различные источники информации о природе и обществе для поиска и извлечения информации, ответов на вопросы</w:t>
            </w:r>
          </w:p>
        </w:tc>
      </w:tr>
      <w:tr w14:paraId="104872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63604DE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56A0F3C0">
            <w:pPr>
              <w:spacing w:before="0" w:after="0" w:line="312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</w:t>
            </w:r>
          </w:p>
        </w:tc>
      </w:tr>
      <w:tr w14:paraId="2BFA72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CBF4FB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4B3B0A4F">
            <w:pPr>
              <w:spacing w:before="0" w:after="0" w:line="312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создавать по заданному плану собственные развёрнутые высказывания о природе, сопровождая выступление иллюстрациями (презентацией)</w:t>
            </w:r>
          </w:p>
        </w:tc>
      </w:tr>
      <w:tr w14:paraId="3B9C00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A25E6CE">
            <w:pPr>
              <w:spacing w:before="0" w:after="0"/>
              <w:ind w:left="365"/>
              <w:jc w:val="left"/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5BC383FB">
            <w:pPr>
              <w:spacing w:before="0" w:after="0" w:line="312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безопасной жизнедеятельности</w:t>
            </w:r>
          </w:p>
        </w:tc>
      </w:tr>
      <w:tr w14:paraId="184AF7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1DC3E0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427CCB90">
            <w:pPr>
              <w:spacing w:before="0" w:after="0" w:line="312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соблюдать основы здорового образа жизни, в том числе требования к двигательной активности и принципы здорового питания; соблюдать основы профилактики заболеваний</w:t>
            </w:r>
          </w:p>
        </w:tc>
      </w:tr>
      <w:tr w14:paraId="4AAD61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E454DF6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72F94C60">
            <w:pPr>
              <w:spacing w:before="0" w:after="0" w:line="312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соблюдать правила безопасного поведения пассажира железнодорожного, водного и авиатранспорта; соблюдать правила безопасного поведения во дворе жилого дома</w:t>
            </w:r>
          </w:p>
        </w:tc>
      </w:tr>
      <w:tr w14:paraId="25EB7D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72E64A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29C84CAB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соблюдать правила нравственного поведения на природе</w:t>
            </w:r>
          </w:p>
        </w:tc>
      </w:tr>
      <w:tr w14:paraId="5155F5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6F66A3D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112D131F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безопасно использовать персональные данные в условиях контролируемого доступа в сеть Интернет; ориентироваться в возможных мошеннических действиях при общении в мессенджерах</w:t>
            </w:r>
          </w:p>
        </w:tc>
      </w:tr>
      <w:bookmarkEnd w:id="12"/>
    </w:tbl>
    <w:p w14:paraId="126CF68D">
      <w:pPr>
        <w:spacing w:before="199" w:after="199"/>
        <w:ind w:left="120"/>
        <w:jc w:val="left"/>
      </w:pPr>
      <w:bookmarkStart w:id="13" w:name="block-60594446"/>
      <w:r>
        <w:rPr>
          <w:rFonts w:ascii="Times New Roman" w:hAnsi="Times New Roman"/>
          <w:b/>
          <w:i w:val="0"/>
          <w:color w:val="000000"/>
          <w:sz w:val="28"/>
        </w:rPr>
        <w:t>ПРОВЕРЯЕМЫЕ ЭЛЕМЕНТЫ СОДЕРЖАНИЯ</w:t>
      </w:r>
    </w:p>
    <w:p w14:paraId="4A38F76F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3 КЛАСС</w:t>
      </w:r>
    </w:p>
    <w:tbl>
      <w:tblPr>
        <w:tblStyle w:val="7"/>
        <w:tblW w:w="0" w:type="auto"/>
        <w:tblCellSpacing w:w="0" w:type="dxa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7"/>
        <w:gridCol w:w="7890"/>
      </w:tblGrid>
      <w:tr w14:paraId="13F6DB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489E9A1E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654BF36F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14:paraId="76E3CA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FF9BF81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07D7DCAD">
            <w:pPr>
              <w:spacing w:before="0" w:after="0" w:line="336" w:lineRule="auto"/>
              <w:ind w:left="36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Человек и общество</w:t>
            </w:r>
          </w:p>
        </w:tc>
      </w:tr>
      <w:tr w14:paraId="0FDB2C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503387B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1A1D2CB3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Общество как совокупность людей, которые объединены общей культурой и связаны друг с другом совместной деятельностью во имя общей цели</w:t>
            </w:r>
          </w:p>
        </w:tc>
      </w:tr>
      <w:tr w14:paraId="5D3170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0828FE2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4CF076B0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Наша Родина ‒ Российская Федерация. Государственная символика Российской Федерации и своего региона</w:t>
            </w:r>
          </w:p>
        </w:tc>
      </w:tr>
      <w:tr w14:paraId="6ED515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95B79F0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6D0E2EAE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Уникальные памятники культуры России, родного края. Города Золотого кольца России</w:t>
            </w:r>
          </w:p>
        </w:tc>
      </w:tr>
      <w:tr w14:paraId="5FC6DF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EE45E8F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00946FB8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Народы России. Уважение к культуре, традициям своего народа и других народов, государственным символам России</w:t>
            </w:r>
          </w:p>
        </w:tc>
      </w:tr>
      <w:tr w14:paraId="0583A8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D993450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25FD6396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Семья – коллектив близких, родных людей. Семейный бюджет, доходы и расходы семьи. Уважение к семейным ценностям</w:t>
            </w:r>
          </w:p>
        </w:tc>
      </w:tr>
      <w:tr w14:paraId="16569D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406CE433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05F97CB1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нравственного поведения в социуме. Внимание, уважительное отношение к людям с ограниченными возможностями здоровья, забота о них</w:t>
            </w:r>
          </w:p>
        </w:tc>
      </w:tr>
      <w:tr w14:paraId="7E6E54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1272A74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46E1B98A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</w:t>
            </w:r>
          </w:p>
        </w:tc>
      </w:tr>
      <w:tr w14:paraId="0A77FB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37DAFFC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36FEC4CC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Страны и народы мира. Памятники природы и культуры – символы стран, в которых они находятся</w:t>
            </w:r>
          </w:p>
        </w:tc>
      </w:tr>
      <w:tr w14:paraId="106BB9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9324FB1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6FCBA7D5">
            <w:pPr>
              <w:spacing w:before="0" w:after="0" w:line="336" w:lineRule="auto"/>
              <w:ind w:left="36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Человек и природа</w:t>
            </w:r>
          </w:p>
        </w:tc>
      </w:tr>
      <w:tr w14:paraId="4D1043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A53D392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14856923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Методы изучения природы</w:t>
            </w:r>
          </w:p>
        </w:tc>
      </w:tr>
      <w:tr w14:paraId="5E5436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BF36B74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4C5D2D94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Карта мира. Материки и части света</w:t>
            </w:r>
          </w:p>
        </w:tc>
      </w:tr>
      <w:tr w14:paraId="206780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FD92F5D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0904EE75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</w:t>
            </w:r>
          </w:p>
        </w:tc>
      </w:tr>
      <w:tr w14:paraId="7FB7E6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9228D79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6075775C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Воздух – смесь газов. Свойства воздуха. Значение воздуха для растений, животных, человека</w:t>
            </w:r>
          </w:p>
        </w:tc>
      </w:tr>
      <w:tr w14:paraId="3D1022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FBDC4FA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6868FDAA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</w:t>
            </w:r>
          </w:p>
        </w:tc>
      </w:tr>
      <w:tr w14:paraId="52A46C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BA3878B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36EFD499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 – 3 примера)</w:t>
            </w:r>
          </w:p>
        </w:tc>
      </w:tr>
      <w:tr w14:paraId="319E3B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A147084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746AF890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Почва, её состав, значение для живой природы и хозяйственной жизни человека</w:t>
            </w:r>
          </w:p>
        </w:tc>
      </w:tr>
      <w:tr w14:paraId="354713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B49F62E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59A480A7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Первоначальные представления о бактериях</w:t>
            </w:r>
          </w:p>
        </w:tc>
      </w:tr>
      <w:tr w14:paraId="5ABCCB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233B097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2.9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2349CB06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Грибы: строение шляпочных грибов. Грибы съедобные и несъедобные</w:t>
            </w:r>
          </w:p>
        </w:tc>
      </w:tr>
      <w:tr w14:paraId="70E082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3D841E2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2.10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3C91F0C7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Условия, необходимые для жизни растения (свет, тепло, воздух, вода). Наблюдение роста растений, фиксация изменений</w:t>
            </w:r>
          </w:p>
        </w:tc>
      </w:tr>
      <w:tr w14:paraId="74723D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00FFECD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679F4AA2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растений в природе и жизни людей, бережное отношение человека к растениям. Охрана растений</w:t>
            </w:r>
          </w:p>
        </w:tc>
      </w:tr>
      <w:tr w14:paraId="40055D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B0F022D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68DF217B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Растения родного края, названия и краткая характеристика на основе наблюдений</w:t>
            </w:r>
          </w:p>
        </w:tc>
      </w:tr>
      <w:tr w14:paraId="4A67C1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067770F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358A7C09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Разнообразие животных. Зависимость жизненного цикла организмов от условий окружающей среды. Размножение и развитие животных (рыбы, птицы, звери) </w:t>
            </w:r>
          </w:p>
        </w:tc>
      </w:tr>
      <w:tr w14:paraId="0C7AF0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D2F0CD3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14186643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питания животных. Цепи питания. Условия, необходимые для жизни животных (воздух, вода, тепло, пища)</w:t>
            </w:r>
          </w:p>
        </w:tc>
      </w:tr>
      <w:tr w14:paraId="768E2B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FBC0EA3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0AF675B9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животных в природе и жизни людей, бережное отношение человека к животным. Охрана животных</w:t>
            </w:r>
          </w:p>
        </w:tc>
      </w:tr>
      <w:tr w14:paraId="0D3928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7C02484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1FE9D94F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Животные родного края, их названия, краткая характеристика на основе наблюдений</w:t>
            </w:r>
          </w:p>
        </w:tc>
      </w:tr>
      <w:tr w14:paraId="18AC88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6824D7A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7B5E4A06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растений. Природные сообщества родного края (2 – 3 примера на основе наблюдений)</w:t>
            </w:r>
          </w:p>
        </w:tc>
      </w:tr>
      <w:tr w14:paraId="6E3264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4839E57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14041BB4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Человек – часть природы. Влияние человека на природные сообщества. Правила нравственного поведения в природных сообществах</w:t>
            </w:r>
          </w:p>
        </w:tc>
      </w:tr>
      <w:tr w14:paraId="3D7A5D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5F16901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2.19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0D73BC2B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</w:t>
            </w:r>
          </w:p>
        </w:tc>
      </w:tr>
      <w:tr w14:paraId="2FC44C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2EF3542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2C38A881">
            <w:pPr>
              <w:spacing w:before="0" w:after="0" w:line="336" w:lineRule="auto"/>
              <w:ind w:left="36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безопасной жизнедеятельности</w:t>
            </w:r>
          </w:p>
        </w:tc>
      </w:tr>
      <w:tr w14:paraId="589664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3BC6CC6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2E9A96AF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</w:t>
            </w:r>
          </w:p>
        </w:tc>
      </w:tr>
      <w:tr w14:paraId="674788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420C15C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37123A31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</w:t>
            </w:r>
          </w:p>
        </w:tc>
      </w:tr>
      <w:tr w14:paraId="4BD6A3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814EAFA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2042C5B8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</w:t>
            </w:r>
          </w:p>
        </w:tc>
      </w:tr>
      <w:tr w14:paraId="3B3B20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2819C3B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0EFCF94C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Безопасность в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сеть Интернет</w:t>
            </w:r>
          </w:p>
        </w:tc>
      </w:tr>
    </w:tbl>
    <w:p w14:paraId="7E90FA12">
      <w:pPr>
        <w:spacing w:before="0" w:after="0"/>
        <w:ind w:left="120"/>
        <w:jc w:val="left"/>
      </w:pPr>
    </w:p>
    <w:bookmarkEnd w:id="13"/>
    <w:p w14:paraId="342591E9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8"/>
        </w:rPr>
      </w:pPr>
      <w:bookmarkStart w:id="14" w:name="block-60594447"/>
    </w:p>
    <w:p w14:paraId="48754E69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1898DCC0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 w14:paraId="0D50E633">
      <w:pPr>
        <w:spacing w:before="0" w:after="0" w:line="480" w:lineRule="auto"/>
        <w:ind w:left="120"/>
        <w:jc w:val="left"/>
      </w:pPr>
    </w:p>
    <w:p w14:paraId="6F28E090">
      <w:pPr>
        <w:spacing w:before="0" w:after="0" w:line="480" w:lineRule="auto"/>
        <w:ind w:left="120"/>
        <w:jc w:val="left"/>
      </w:pPr>
    </w:p>
    <w:p w14:paraId="4B00EAFA">
      <w:pPr>
        <w:spacing w:before="0" w:after="0"/>
        <w:ind w:left="120"/>
        <w:jc w:val="left"/>
      </w:pPr>
    </w:p>
    <w:p w14:paraId="376B3037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 w14:paraId="7DC11562">
      <w:pPr>
        <w:spacing w:before="0" w:after="0" w:line="480" w:lineRule="auto"/>
        <w:ind w:left="120"/>
        <w:jc w:val="left"/>
      </w:pPr>
    </w:p>
    <w:p w14:paraId="39046FBB">
      <w:pPr>
        <w:spacing w:before="0" w:after="0"/>
        <w:ind w:left="120"/>
        <w:jc w:val="left"/>
      </w:pPr>
    </w:p>
    <w:p w14:paraId="19D0B458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  <w:bookmarkEnd w:id="14"/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singleLevel"/>
    <w:tmpl w:val="CF092B84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">
    <w:nsid w:val="0053208E"/>
    <w:multiLevelType w:val="singleLevel"/>
    <w:tmpl w:val="0053208E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nsid w:val="59ADCABA"/>
    <w:multiLevelType w:val="singleLevel"/>
    <w:tmpl w:val="59ADCABA"/>
    <w:lvl w:ilvl="0" w:tentative="0">
      <w:start w:val="1"/>
      <w:numFmt w:val="bullet"/>
      <w:lvlText w:val=""/>
      <w:lvlJc w:val="left"/>
      <w:pPr>
        <w:ind w:left="40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23374F18"/>
    <w:rsid w:val="3F193BEA"/>
    <w:rsid w:val="42FC7C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qFormat/>
    <w:uiPriority w:val="99"/>
  </w:style>
  <w:style w:type="character" w:customStyle="1" w:styleId="17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6"/>
    <w:link w:val="13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31</Pages>
  <TotalTime>24</TotalTime>
  <ScaleCrop>false</ScaleCrop>
  <LinksUpToDate>false</LinksUpToDate>
  <Application>WPS Office_12.2.0.22549_F1E327BC-269C-435d-A152-05C5408002CA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2025-09-02T10:54:00Z</dcterms:created>
  <dc:creator>гыук</dc:creator>
  <cp:lastModifiedBy>гыук</cp:lastModifiedBy>
  <dcterms:modified xsi:type="dcterms:W3CDTF">2025-09-07T09:59:28Z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66D957E7B33A46E9B955FDB73F099571_12</vt:lpwstr>
  </property>
</Properties>
</file>